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4EBC44BB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9D16D4">
        <w:rPr>
          <w:rFonts w:ascii="Verdana" w:eastAsia="Times New Roman" w:hAnsi="Verdana" w:cs="Calibri"/>
          <w:b/>
          <w:color w:val="auto"/>
          <w:sz w:val="22"/>
          <w:lang w:val="pl-PL"/>
        </w:rPr>
        <w:t>9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69FEF066" w:rsidR="009D16D4" w:rsidRPr="009635BF" w:rsidRDefault="009D16D4" w:rsidP="00E805F1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>Oświadczenie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spellStart"/>
      <w:r w:rsidRPr="004D04E9">
        <w:rPr>
          <w:rFonts w:ascii="Verdana" w:eastAsia="Times" w:hAnsi="Verdana" w:cs="Calibri"/>
          <w:b/>
          <w:bCs/>
          <w:sz w:val="22"/>
          <w:szCs w:val="22"/>
        </w:rPr>
        <w:t>Pzp</w:t>
      </w:r>
      <w:proofErr w:type="spellEnd"/>
      <w:r w:rsidRPr="004D04E9">
        <w:rPr>
          <w:rFonts w:ascii="Verdana" w:eastAsia="Times" w:hAnsi="Verdana" w:cs="Calibri"/>
          <w:b/>
          <w:bCs/>
          <w:sz w:val="22"/>
          <w:szCs w:val="22"/>
        </w:rPr>
        <w:t>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175506A2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0977464A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620A57CC" w14:textId="77777777" w:rsidR="00FA2CC6" w:rsidRPr="00FA2CC6" w:rsidRDefault="000652C2" w:rsidP="00FA2CC6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FA2CC6" w:rsidRPr="00FA2CC6">
        <w:rPr>
          <w:rFonts w:ascii="Verdana" w:eastAsia="Times" w:hAnsi="Verdana" w:cs="Calibri"/>
          <w:b/>
          <w:bCs/>
          <w:sz w:val="22"/>
          <w:szCs w:val="22"/>
        </w:rPr>
        <w:t>Dostawa, montaż i uruchomienie instalacji fotowoltaicznych na budynkach użyteczności publicznej</w:t>
      </w:r>
    </w:p>
    <w:p w14:paraId="02B88FFA" w14:textId="77777777" w:rsidR="00FA2CC6" w:rsidRDefault="00FA2CC6" w:rsidP="00FA2CC6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sz w:val="22"/>
          <w:szCs w:val="22"/>
        </w:rPr>
      </w:pPr>
    </w:p>
    <w:p w14:paraId="41D71AA8" w14:textId="6B75011C" w:rsidR="00FA2CC6" w:rsidRPr="00FA2CC6" w:rsidRDefault="00FA2CC6" w:rsidP="00FA2CC6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sz w:val="22"/>
          <w:szCs w:val="22"/>
        </w:rPr>
      </w:pPr>
      <w:r w:rsidRPr="00FA2CC6">
        <w:rPr>
          <w:rFonts w:ascii="Verdana" w:eastAsia="Times" w:hAnsi="Verdana" w:cs="Calibri"/>
          <w:sz w:val="22"/>
          <w:szCs w:val="22"/>
        </w:rPr>
        <w:t>Część 1 - Dostawa, montaż i uruchomienie fabrycznie nowych instalacji fotowoltaicznych na budynkach świetlic wiejskich, ochotniczych straży pożarnych, przedszkola i biblioteki*</w:t>
      </w:r>
    </w:p>
    <w:p w14:paraId="74267EF0" w14:textId="77777777" w:rsidR="00FA2CC6" w:rsidRPr="00FA2CC6" w:rsidRDefault="00FA2CC6" w:rsidP="00FA2CC6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sz w:val="22"/>
          <w:szCs w:val="22"/>
        </w:rPr>
      </w:pPr>
    </w:p>
    <w:p w14:paraId="2245A33E" w14:textId="77777777" w:rsidR="00FA2CC6" w:rsidRPr="00FA2CC6" w:rsidRDefault="00FA2CC6" w:rsidP="00FA2CC6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sz w:val="22"/>
          <w:szCs w:val="22"/>
        </w:rPr>
      </w:pPr>
      <w:r w:rsidRPr="00FA2CC6">
        <w:rPr>
          <w:rFonts w:ascii="Verdana" w:eastAsia="Times" w:hAnsi="Verdana" w:cs="Calibri"/>
          <w:sz w:val="22"/>
          <w:szCs w:val="22"/>
        </w:rPr>
        <w:t>Część 2 - Dostawa, montaż i uruchomienie fabrycznie nowych instalacji fotowoltaicznych wraz z magazynem energii na budynku Szkoły Podstawowej w Justynowie *</w:t>
      </w:r>
    </w:p>
    <w:p w14:paraId="26462137" w14:textId="77777777" w:rsidR="00FA2CC6" w:rsidRDefault="00FA2CC6" w:rsidP="00FA2CC6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64943F1D" w:rsidR="00F637F4" w:rsidRPr="00EA4934" w:rsidRDefault="00F637F4" w:rsidP="00FA2CC6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>
        <w:rPr>
          <w:rFonts w:ascii="Verdana" w:hAnsi="Verdana" w:cs="Calibri"/>
          <w:sz w:val="22"/>
          <w:szCs w:val="22"/>
        </w:rPr>
        <w:t>*</w:t>
      </w:r>
      <w:r w:rsidRPr="00A23332">
        <w:rPr>
          <w:rFonts w:ascii="Verdana" w:hAnsi="Verdana" w:cs="Calibri"/>
          <w:sz w:val="22"/>
          <w:szCs w:val="22"/>
        </w:rPr>
        <w:t xml:space="preserve"> zostaną zrealizowane przez wskazanych </w:t>
      </w:r>
      <w:r w:rsidR="006E4DA5">
        <w:rPr>
          <w:rFonts w:ascii="Verdana" w:hAnsi="Verdana" w:cs="Calibri"/>
          <w:sz w:val="22"/>
          <w:szCs w:val="22"/>
        </w:rPr>
        <w:t>w</w:t>
      </w:r>
      <w:r w:rsidRPr="00A23332">
        <w:rPr>
          <w:rFonts w:ascii="Verdana" w:hAnsi="Verdana" w:cs="Calibri"/>
          <w:sz w:val="22"/>
          <w:szCs w:val="22"/>
        </w:rPr>
        <w:t>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175E2BF4" w14:textId="1A984ED9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proofErr w:type="spellStart"/>
      <w:r w:rsidRPr="00A23332">
        <w:rPr>
          <w:rFonts w:ascii="Verdana" w:hAnsi="Verdana" w:cs="Calibri"/>
          <w:sz w:val="22"/>
          <w:szCs w:val="22"/>
        </w:rPr>
        <w:lastRenderedPageBreak/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3F263D68" w14:textId="460A45BE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A2CC6" w:rsidRDefault="00F637F4" w:rsidP="00F637F4">
      <w:pPr>
        <w:spacing w:after="60"/>
        <w:jc w:val="both"/>
        <w:rPr>
          <w:rFonts w:ascii="Arial" w:hAnsi="Arial" w:cs="Arial"/>
        </w:rPr>
      </w:pPr>
      <w:r w:rsidRPr="00FA2CC6">
        <w:rPr>
          <w:rFonts w:ascii="Arial" w:hAnsi="Arial" w:cs="Arial"/>
          <w:b/>
        </w:rPr>
        <w:t>*</w:t>
      </w:r>
      <w:r w:rsidRPr="00FA2CC6">
        <w:rPr>
          <w:rFonts w:ascii="Arial" w:hAnsi="Arial" w:cs="Arial"/>
        </w:rPr>
        <w:t xml:space="preserve"> UWAGA: </w:t>
      </w:r>
      <w:proofErr w:type="spellStart"/>
      <w:r w:rsidRPr="00FA2CC6">
        <w:rPr>
          <w:rFonts w:ascii="Arial" w:hAnsi="Arial" w:cs="Arial"/>
        </w:rPr>
        <w:t>niepotrzebne</w:t>
      </w:r>
      <w:proofErr w:type="spellEnd"/>
      <w:r w:rsidRPr="00FA2CC6">
        <w:rPr>
          <w:rFonts w:ascii="Arial" w:hAnsi="Arial" w:cs="Arial"/>
        </w:rPr>
        <w:t xml:space="preserve"> </w:t>
      </w:r>
      <w:proofErr w:type="spellStart"/>
      <w:r w:rsidRPr="00FA2CC6">
        <w:rPr>
          <w:rFonts w:ascii="Arial" w:hAnsi="Arial" w:cs="Arial"/>
        </w:rPr>
        <w:t>skreślić</w:t>
      </w:r>
      <w:proofErr w:type="spellEnd"/>
    </w:p>
    <w:sectPr w:rsidR="000452AC" w:rsidRPr="00FA2CC6" w:rsidSect="00E805F1">
      <w:footerReference w:type="default" r:id="rId8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6EEF" w14:textId="77777777" w:rsidR="00C8400F" w:rsidRDefault="00C8400F" w:rsidP="00E36944">
      <w:r>
        <w:separator/>
      </w:r>
    </w:p>
  </w:endnote>
  <w:endnote w:type="continuationSeparator" w:id="0">
    <w:p w14:paraId="2DF004E4" w14:textId="77777777" w:rsidR="00C8400F" w:rsidRDefault="00C8400F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0C894" w14:textId="77777777" w:rsidR="00C8400F" w:rsidRDefault="00C8400F" w:rsidP="00E36944">
      <w:r>
        <w:separator/>
      </w:r>
    </w:p>
  </w:footnote>
  <w:footnote w:type="continuationSeparator" w:id="0">
    <w:p w14:paraId="05DDFF51" w14:textId="77777777" w:rsidR="00C8400F" w:rsidRDefault="00C8400F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2CE0"/>
    <w:rsid w:val="000D6958"/>
    <w:rsid w:val="000E10DF"/>
    <w:rsid w:val="000E20CA"/>
    <w:rsid w:val="000E52A3"/>
    <w:rsid w:val="000E7433"/>
    <w:rsid w:val="000F02A2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0934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5C0E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555E"/>
    <w:rsid w:val="00497334"/>
    <w:rsid w:val="004B14EF"/>
    <w:rsid w:val="004B2D7A"/>
    <w:rsid w:val="004B31B1"/>
    <w:rsid w:val="004B3F90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3D5A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4DA5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B28BA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39C9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0DD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09BB"/>
    <w:rsid w:val="00AA14FD"/>
    <w:rsid w:val="00AA1A4F"/>
    <w:rsid w:val="00AA328A"/>
    <w:rsid w:val="00AB62EA"/>
    <w:rsid w:val="00AD414D"/>
    <w:rsid w:val="00AD4CA5"/>
    <w:rsid w:val="00AD76E9"/>
    <w:rsid w:val="00AD7DB5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0000"/>
    <w:rsid w:val="00BC3C63"/>
    <w:rsid w:val="00BC636C"/>
    <w:rsid w:val="00BD1157"/>
    <w:rsid w:val="00BD1E0F"/>
    <w:rsid w:val="00BD3115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56BAD"/>
    <w:rsid w:val="00C62024"/>
    <w:rsid w:val="00C646DB"/>
    <w:rsid w:val="00C71CD3"/>
    <w:rsid w:val="00C802D6"/>
    <w:rsid w:val="00C806D9"/>
    <w:rsid w:val="00C8400F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3FE6"/>
    <w:rsid w:val="00D65066"/>
    <w:rsid w:val="00D66149"/>
    <w:rsid w:val="00D6696D"/>
    <w:rsid w:val="00D72B69"/>
    <w:rsid w:val="00D83D5F"/>
    <w:rsid w:val="00D865FE"/>
    <w:rsid w:val="00D90672"/>
    <w:rsid w:val="00D96435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4560"/>
    <w:rsid w:val="00E45821"/>
    <w:rsid w:val="00E50DD5"/>
    <w:rsid w:val="00E51330"/>
    <w:rsid w:val="00E5371F"/>
    <w:rsid w:val="00E547E6"/>
    <w:rsid w:val="00E63577"/>
    <w:rsid w:val="00E65E4A"/>
    <w:rsid w:val="00E726D3"/>
    <w:rsid w:val="00E73636"/>
    <w:rsid w:val="00E805F1"/>
    <w:rsid w:val="00E83732"/>
    <w:rsid w:val="00E9109C"/>
    <w:rsid w:val="00E91E36"/>
    <w:rsid w:val="00E954AE"/>
    <w:rsid w:val="00E97761"/>
    <w:rsid w:val="00EA038B"/>
    <w:rsid w:val="00EA4934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2CC6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11</cp:revision>
  <cp:lastPrinted>2022-03-18T10:46:00Z</cp:lastPrinted>
  <dcterms:created xsi:type="dcterms:W3CDTF">2024-10-07T09:01:00Z</dcterms:created>
  <dcterms:modified xsi:type="dcterms:W3CDTF">2025-07-25T06:56:00Z</dcterms:modified>
</cp:coreProperties>
</file>